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D68A0" w:rsidRDefault="00945D06">
      <w:pPr>
        <w:pStyle w:val="ad"/>
        <w:ind w:rightChars="48" w:right="106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Cs w:val="24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separate"/>
      </w:r>
      <w:r w:rsidR="002C361D" w:rsidRPr="002C361D">
        <w:rPr>
          <w:rFonts w:ascii="ＭＳ Ｐ明朝" w:eastAsia="ＭＳ Ｐ明朝" w:hAnsi="ＭＳ Ｐ明朝" w:hint="eastAsia"/>
          <w:b/>
          <w:szCs w:val="24"/>
          <w:u w:val="single"/>
        </w:rPr>
        <w:t>令和</w:t>
      </w:r>
      <w:r w:rsidR="00973AAF">
        <w:rPr>
          <w:rFonts w:ascii="ＭＳ Ｐ明朝" w:eastAsia="ＭＳ Ｐ明朝" w:hAnsi="ＭＳ Ｐ明朝" w:hint="eastAsia"/>
          <w:b/>
          <w:szCs w:val="24"/>
          <w:u w:val="single"/>
        </w:rPr>
        <w:t>７</w:t>
      </w:r>
      <w:bookmarkStart w:id="0" w:name="_GoBack"/>
      <w:bookmarkEnd w:id="0"/>
      <w:r w:rsidR="002C361D" w:rsidRPr="002C361D">
        <w:rPr>
          <w:rFonts w:ascii="ＭＳ Ｐ明朝" w:eastAsia="ＭＳ Ｐ明朝" w:hAnsi="ＭＳ Ｐ明朝"/>
          <w:b/>
          <w:szCs w:val="24"/>
          <w:u w:val="single"/>
        </w:rPr>
        <w:t>年度</w:t>
      </w:r>
      <w:r w:rsidR="002C361D" w:rsidRPr="002C361D">
        <w:rPr>
          <w:rFonts w:ascii="ＭＳ Ｐ明朝" w:eastAsia="ＭＳ Ｐ明朝" w:hAnsi="ＭＳ Ｐ明朝" w:hint="eastAsia"/>
          <w:b/>
          <w:szCs w:val="24"/>
          <w:u w:val="single"/>
        </w:rPr>
        <w:t>後発医薬品普及促進支援事業に係るコールセンター業務委託</w:t>
      </w:r>
      <w:r w:rsidR="002C361D" w:rsidRPr="002C361D">
        <w:rPr>
          <w:rFonts w:ascii="ＭＳ Ｐ明朝" w:eastAsia="ＭＳ Ｐ明朝" w:hAnsi="ＭＳ Ｐ明朝"/>
          <w:b/>
          <w:szCs w:val="24"/>
          <w:u w:val="single"/>
        </w:rPr>
        <w:t>契約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end"/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0237BB">
        <w:rPr>
          <w:rFonts w:ascii="ＭＳ Ｐ明朝" w:eastAsia="ＭＳ Ｐ明朝" w:hAnsi="ＭＳ Ｐ明朝" w:hint="eastAsia"/>
          <w:sz w:val="24"/>
        </w:rPr>
        <w:t>殿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9919DB" w:rsidRDefault="00437139" w:rsidP="00647CF3">
      <w:pPr>
        <w:pStyle w:val="a5"/>
        <w:rPr>
          <w:rFonts w:ascii="ＭＳ Ｐ明朝" w:eastAsia="ＭＳ Ｐ明朝" w:hAnsi="ＭＳ Ｐ明朝"/>
        </w:rPr>
      </w:pPr>
    </w:p>
    <w:sectPr w:rsidR="00437139" w:rsidRPr="009919D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61D" w:rsidRDefault="002C361D" w:rsidP="00567416">
      <w:r>
        <w:separator/>
      </w:r>
    </w:p>
  </w:endnote>
  <w:endnote w:type="continuationSeparator" w:id="0">
    <w:p w:rsidR="002C361D" w:rsidRDefault="002C361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61D" w:rsidRDefault="002C361D" w:rsidP="00567416">
      <w:r>
        <w:separator/>
      </w:r>
    </w:p>
  </w:footnote>
  <w:footnote w:type="continuationSeparator" w:id="0">
    <w:p w:rsidR="002C361D" w:rsidRDefault="002C361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1D" w:rsidRDefault="002C361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3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51130"/>
    <w:rsid w:val="000537C6"/>
    <w:rsid w:val="00055EFB"/>
    <w:rsid w:val="000579A1"/>
    <w:rsid w:val="00071CD8"/>
    <w:rsid w:val="00073B03"/>
    <w:rsid w:val="00074591"/>
    <w:rsid w:val="00083114"/>
    <w:rsid w:val="000850F8"/>
    <w:rsid w:val="00085C6B"/>
    <w:rsid w:val="00085DA0"/>
    <w:rsid w:val="0009125F"/>
    <w:rsid w:val="000961FA"/>
    <w:rsid w:val="000A28F4"/>
    <w:rsid w:val="000A4454"/>
    <w:rsid w:val="000B5392"/>
    <w:rsid w:val="000B6A51"/>
    <w:rsid w:val="000C34B1"/>
    <w:rsid w:val="000C7562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250D5"/>
    <w:rsid w:val="00232413"/>
    <w:rsid w:val="00233135"/>
    <w:rsid w:val="00241658"/>
    <w:rsid w:val="002536B6"/>
    <w:rsid w:val="00256857"/>
    <w:rsid w:val="0025726C"/>
    <w:rsid w:val="00262657"/>
    <w:rsid w:val="00264041"/>
    <w:rsid w:val="00276DE9"/>
    <w:rsid w:val="0027713D"/>
    <w:rsid w:val="002847C2"/>
    <w:rsid w:val="00292FD7"/>
    <w:rsid w:val="0029375A"/>
    <w:rsid w:val="002964B8"/>
    <w:rsid w:val="00296F0B"/>
    <w:rsid w:val="002A18CD"/>
    <w:rsid w:val="002A2BF9"/>
    <w:rsid w:val="002C361D"/>
    <w:rsid w:val="002C48B4"/>
    <w:rsid w:val="002D598B"/>
    <w:rsid w:val="002D7CAD"/>
    <w:rsid w:val="002E4797"/>
    <w:rsid w:val="002E5BFB"/>
    <w:rsid w:val="002F1A1C"/>
    <w:rsid w:val="003002F8"/>
    <w:rsid w:val="00304A96"/>
    <w:rsid w:val="0030638F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50F0"/>
    <w:rsid w:val="003D7A11"/>
    <w:rsid w:val="003E2394"/>
    <w:rsid w:val="003E458F"/>
    <w:rsid w:val="003F4A1B"/>
    <w:rsid w:val="00400C70"/>
    <w:rsid w:val="004041BD"/>
    <w:rsid w:val="004070A6"/>
    <w:rsid w:val="0041108B"/>
    <w:rsid w:val="00414F36"/>
    <w:rsid w:val="00416346"/>
    <w:rsid w:val="00422A02"/>
    <w:rsid w:val="00425CE9"/>
    <w:rsid w:val="00437139"/>
    <w:rsid w:val="0044508E"/>
    <w:rsid w:val="00447709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686B"/>
    <w:rsid w:val="004A76B1"/>
    <w:rsid w:val="004C204E"/>
    <w:rsid w:val="004C3393"/>
    <w:rsid w:val="004C58B7"/>
    <w:rsid w:val="004D3E73"/>
    <w:rsid w:val="004D6124"/>
    <w:rsid w:val="004E3A82"/>
    <w:rsid w:val="004E4AC7"/>
    <w:rsid w:val="004E5CB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74932"/>
    <w:rsid w:val="00585AAA"/>
    <w:rsid w:val="00591583"/>
    <w:rsid w:val="0059184D"/>
    <w:rsid w:val="005A148C"/>
    <w:rsid w:val="005A1924"/>
    <w:rsid w:val="005A4C4E"/>
    <w:rsid w:val="005B1582"/>
    <w:rsid w:val="005B3C6D"/>
    <w:rsid w:val="005B668B"/>
    <w:rsid w:val="005C3248"/>
    <w:rsid w:val="005C5118"/>
    <w:rsid w:val="005C6063"/>
    <w:rsid w:val="005D008E"/>
    <w:rsid w:val="005D4474"/>
    <w:rsid w:val="005D72F2"/>
    <w:rsid w:val="005E12D2"/>
    <w:rsid w:val="005F5628"/>
    <w:rsid w:val="005F789E"/>
    <w:rsid w:val="00625D6F"/>
    <w:rsid w:val="00627763"/>
    <w:rsid w:val="0063128F"/>
    <w:rsid w:val="00647CF3"/>
    <w:rsid w:val="00680641"/>
    <w:rsid w:val="0068271E"/>
    <w:rsid w:val="00695342"/>
    <w:rsid w:val="006A719D"/>
    <w:rsid w:val="006B761A"/>
    <w:rsid w:val="006C1B9D"/>
    <w:rsid w:val="006D30E8"/>
    <w:rsid w:val="006D49F2"/>
    <w:rsid w:val="006D75F0"/>
    <w:rsid w:val="006F3D2E"/>
    <w:rsid w:val="007117B4"/>
    <w:rsid w:val="00711872"/>
    <w:rsid w:val="0071205C"/>
    <w:rsid w:val="00712A8D"/>
    <w:rsid w:val="0071339E"/>
    <w:rsid w:val="007166B9"/>
    <w:rsid w:val="0072443A"/>
    <w:rsid w:val="00743D28"/>
    <w:rsid w:val="00744EAB"/>
    <w:rsid w:val="00746F2E"/>
    <w:rsid w:val="007479DE"/>
    <w:rsid w:val="00763C07"/>
    <w:rsid w:val="007657B2"/>
    <w:rsid w:val="00767F6B"/>
    <w:rsid w:val="00774BFB"/>
    <w:rsid w:val="0077544D"/>
    <w:rsid w:val="0078308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1629F"/>
    <w:rsid w:val="00837279"/>
    <w:rsid w:val="0084202F"/>
    <w:rsid w:val="008622B2"/>
    <w:rsid w:val="00865419"/>
    <w:rsid w:val="00870A6A"/>
    <w:rsid w:val="00874B63"/>
    <w:rsid w:val="00876385"/>
    <w:rsid w:val="00882DDA"/>
    <w:rsid w:val="00885A74"/>
    <w:rsid w:val="008956F0"/>
    <w:rsid w:val="008A29A4"/>
    <w:rsid w:val="008A2F72"/>
    <w:rsid w:val="008B4680"/>
    <w:rsid w:val="008C35DD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0369"/>
    <w:rsid w:val="009679CC"/>
    <w:rsid w:val="00971381"/>
    <w:rsid w:val="00973AAF"/>
    <w:rsid w:val="00984C46"/>
    <w:rsid w:val="009919DB"/>
    <w:rsid w:val="009934A7"/>
    <w:rsid w:val="00997772"/>
    <w:rsid w:val="009A54FD"/>
    <w:rsid w:val="009B13A7"/>
    <w:rsid w:val="009B20D8"/>
    <w:rsid w:val="009B243A"/>
    <w:rsid w:val="009C6DE2"/>
    <w:rsid w:val="009D1CD6"/>
    <w:rsid w:val="009D6297"/>
    <w:rsid w:val="009E2D6B"/>
    <w:rsid w:val="009E4566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774"/>
    <w:rsid w:val="00A47D7D"/>
    <w:rsid w:val="00A47E18"/>
    <w:rsid w:val="00A50469"/>
    <w:rsid w:val="00A60E38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04C21"/>
    <w:rsid w:val="00B154EB"/>
    <w:rsid w:val="00B174FD"/>
    <w:rsid w:val="00B17D41"/>
    <w:rsid w:val="00B3224D"/>
    <w:rsid w:val="00B34E53"/>
    <w:rsid w:val="00B601C9"/>
    <w:rsid w:val="00B94D5A"/>
    <w:rsid w:val="00B96055"/>
    <w:rsid w:val="00BA03FC"/>
    <w:rsid w:val="00BA1E3B"/>
    <w:rsid w:val="00BC0228"/>
    <w:rsid w:val="00BC1DC7"/>
    <w:rsid w:val="00BC4290"/>
    <w:rsid w:val="00BC4DF7"/>
    <w:rsid w:val="00BC653F"/>
    <w:rsid w:val="00BD4C9B"/>
    <w:rsid w:val="00BD67D1"/>
    <w:rsid w:val="00BD68A0"/>
    <w:rsid w:val="00BE00E3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3B03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8A6"/>
    <w:rsid w:val="00CB5C55"/>
    <w:rsid w:val="00CC094D"/>
    <w:rsid w:val="00CD324D"/>
    <w:rsid w:val="00CD4FFE"/>
    <w:rsid w:val="00CD5E47"/>
    <w:rsid w:val="00CE16D9"/>
    <w:rsid w:val="00CE1C7E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4E03"/>
    <w:rsid w:val="00D60030"/>
    <w:rsid w:val="00D63093"/>
    <w:rsid w:val="00D645FA"/>
    <w:rsid w:val="00D73F63"/>
    <w:rsid w:val="00D7536A"/>
    <w:rsid w:val="00D81660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E7D35"/>
    <w:rsid w:val="00DF2A20"/>
    <w:rsid w:val="00DF2DE0"/>
    <w:rsid w:val="00DF49F5"/>
    <w:rsid w:val="00DF78AF"/>
    <w:rsid w:val="00E04C24"/>
    <w:rsid w:val="00E054F0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62FE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89">
      <v:textbox inset="5.85pt,.7pt,5.85pt,.7pt"/>
    </o:shapedefaults>
    <o:shapelayout v:ext="edit">
      <o:idmap v:ext="edit" data="1"/>
    </o:shapelayout>
  </w:shapeDefaults>
  <w:decimalSymbol w:val="."/>
  <w:listSeparator w:val=","/>
  <w14:docId w14:val="059EABB5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23CF12-F877-4CD0-863E-AC1919AF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</Pages>
  <Words>30</Words>
  <Characters>177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坂田 陽子</cp:lastModifiedBy>
  <cp:revision>244</cp:revision>
  <cp:lastPrinted>2024-02-21T07:17:00Z</cp:lastPrinted>
  <dcterms:created xsi:type="dcterms:W3CDTF">2017-07-14T02:49:00Z</dcterms:created>
  <dcterms:modified xsi:type="dcterms:W3CDTF">2025-02-25T23:50:00Z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